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72288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"Лицей №4"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1081911)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7722884" w:id="1"/>
    <w:p>
      <w:pPr>
        <w:sectPr>
          <w:pgSz w:w="11906" w:h="16383" w:orient="portrait"/>
        </w:sectPr>
      </w:pPr>
    </w:p>
    <w:bookmarkEnd w:id="1"/>
    <w:bookmarkEnd w:id="0"/>
    <w:bookmarkStart w:name="block-7722883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3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7722883" w:id="4"/>
    <w:p>
      <w:pPr>
        <w:sectPr>
          <w:pgSz w:w="11906" w:h="16383" w:orient="portrait"/>
        </w:sectPr>
      </w:pPr>
    </w:p>
    <w:bookmarkEnd w:id="4"/>
    <w:bookmarkEnd w:id="2"/>
    <w:bookmarkStart w:name="block-7722878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7722878" w:id="6"/>
    <w:p>
      <w:pPr>
        <w:sectPr>
          <w:pgSz w:w="11906" w:h="16383" w:orient="portrait"/>
        </w:sectPr>
      </w:pPr>
    </w:p>
    <w:bookmarkEnd w:id="6"/>
    <w:bookmarkEnd w:id="5"/>
    <w:bookmarkStart w:name="block-7722879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8"/>
      <w:bookmarkEnd w:id="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7722879" w:id="9"/>
    <w:p>
      <w:pPr>
        <w:sectPr>
          <w:pgSz w:w="11906" w:h="16383" w:orient="portrait"/>
        </w:sectPr>
      </w:pPr>
    </w:p>
    <w:bookmarkEnd w:id="9"/>
    <w:bookmarkEnd w:id="7"/>
    <w:bookmarkStart w:name="block-7722880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722880" w:id="11"/>
    <w:p>
      <w:pPr>
        <w:sectPr>
          <w:pgSz w:w="16383" w:h="11906" w:orient="landscape"/>
        </w:sectPr>
      </w:pPr>
    </w:p>
    <w:bookmarkEnd w:id="11"/>
    <w:bookmarkEnd w:id="10"/>
    <w:bookmarkStart w:name="block-7722881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14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5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722881" w:id="13"/>
    <w:p>
      <w:pPr>
        <w:sectPr>
          <w:pgSz w:w="16383" w:h="11906" w:orient="landscape"/>
        </w:sectPr>
      </w:pPr>
    </w:p>
    <w:bookmarkEnd w:id="13"/>
    <w:bookmarkEnd w:id="12"/>
    <w:bookmarkStart w:name="block-772288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8f63327-de1a-4627-a256-8545dcca3d8e" w:id="15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7722882" w:id="16"/>
    <w:p>
      <w:pPr>
        <w:sectPr>
          <w:pgSz w:w="11906" w:h="16383" w:orient="portrait"/>
        </w:sectPr>
      </w:pPr>
    </w:p>
    <w:bookmarkEnd w:id="16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